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1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尹雪妍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3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Web设计与开发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计算机类241;计算机类242;医信24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